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66EED" w14:textId="77777777" w:rsidR="003C1988" w:rsidRPr="001D226B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934BCE" w:rsidRPr="001D226B">
        <w:rPr>
          <w:rFonts w:asciiTheme="minorHAnsi" w:hAnsiTheme="minorHAnsi" w:cstheme="minorHAnsi"/>
          <w:b/>
          <w:sz w:val="21"/>
          <w:szCs w:val="21"/>
        </w:rPr>
        <w:t>3</w:t>
      </w:r>
      <w:r w:rsidRPr="001D226B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35CA4939" w14:textId="77777777" w:rsidR="00B52F20" w:rsidRPr="001D226B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2C67E25B" w14:textId="77777777" w:rsidR="003C1988" w:rsidRPr="001D226B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1D226B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28637DF3" w14:textId="77777777" w:rsidR="003C1988" w:rsidRPr="001D226B" w:rsidRDefault="00F205FA" w:rsidP="00CB7086">
      <w:pPr>
        <w:spacing w:after="0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BE3924C" w14:textId="77777777" w:rsidR="00DC7C42" w:rsidRPr="001D226B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D226B">
        <w:rPr>
          <w:rFonts w:asciiTheme="minorHAnsi" w:hAnsiTheme="minorHAnsi" w:cstheme="minorHAnsi"/>
          <w:b/>
          <w:sz w:val="20"/>
          <w:szCs w:val="20"/>
        </w:rPr>
        <w:t>Zarząd Dróg Powiatowych w Miechowie</w:t>
      </w:r>
    </w:p>
    <w:p w14:paraId="347017DF" w14:textId="77777777" w:rsidR="00DC7C42" w:rsidRPr="001D226B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ul. Warszawska 11,  32-200 Miechów </w:t>
      </w:r>
    </w:p>
    <w:p w14:paraId="4B508A92" w14:textId="77777777" w:rsidR="00CB7086" w:rsidRPr="001D226B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6BE0E498" w14:textId="77777777" w:rsidR="003C1988" w:rsidRPr="001D226B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2DAE8817" w14:textId="77777777" w:rsidR="003C1988" w:rsidRPr="001D226B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1BA7B15A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0B4B78C1" w14:textId="77777777" w:rsidR="003C1988" w:rsidRPr="001D226B" w:rsidRDefault="003C1988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D226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D226B">
        <w:rPr>
          <w:rFonts w:asciiTheme="minorHAnsi" w:hAnsiTheme="minorHAnsi" w:cstheme="minorHAnsi"/>
          <w:i/>
          <w:sz w:val="16"/>
          <w:szCs w:val="16"/>
        </w:rPr>
        <w:t>)</w:t>
      </w:r>
    </w:p>
    <w:p w14:paraId="69643A49" w14:textId="77777777" w:rsidR="003C1988" w:rsidRPr="001D226B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451CE8DF" w14:textId="77777777" w:rsidR="003C1988" w:rsidRPr="001D226B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……………………………………</w:t>
      </w:r>
    </w:p>
    <w:p w14:paraId="011E9180" w14:textId="77777777" w:rsidR="003C1988" w:rsidRPr="001D226B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CC090DA" w14:textId="77777777" w:rsidR="00CB7086" w:rsidRPr="001D226B" w:rsidRDefault="00CB7086" w:rsidP="00C4103F">
      <w:pPr>
        <w:rPr>
          <w:rFonts w:asciiTheme="minorHAnsi" w:hAnsiTheme="minorHAnsi" w:cstheme="minorHAnsi"/>
          <w:sz w:val="21"/>
          <w:szCs w:val="21"/>
        </w:rPr>
      </w:pPr>
    </w:p>
    <w:p w14:paraId="5281BB42" w14:textId="77777777" w:rsidR="003C1988" w:rsidRPr="001D226B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D226B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55F9C3EE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5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1D226B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1D226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1D226B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1D226B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69DE67A9" w14:textId="77777777" w:rsidR="003C1988" w:rsidRPr="001D226B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D226B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1D226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D226B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143BB54F" w14:textId="77777777" w:rsidR="003C1988" w:rsidRPr="001D226B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1D226B">
        <w:rPr>
          <w:rFonts w:asciiTheme="minorHAnsi" w:hAnsiTheme="minorHAnsi" w:cstheme="minorHAnsi"/>
          <w:b/>
          <w:sz w:val="21"/>
          <w:szCs w:val="21"/>
          <w:u w:val="single"/>
        </w:rPr>
        <w:t xml:space="preserve">DOTYCZĄCE SPEŁNIANIA WARUNKÓW UDZIAŁU W POSTĘPOWANIU </w:t>
      </w:r>
    </w:p>
    <w:p w14:paraId="51A7554A" w14:textId="77777777" w:rsidR="003D761C" w:rsidRPr="001D226B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1B7FDD90" w14:textId="77777777" w:rsidR="00A83C44" w:rsidRPr="001D226B" w:rsidRDefault="003C1988" w:rsidP="00FD58E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3F4FD83" w14:textId="77777777" w:rsidR="008015C4" w:rsidRPr="008015C4" w:rsidRDefault="008015C4" w:rsidP="008015C4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</w:pPr>
      <w:bookmarkStart w:id="0" w:name="_Hlk144977524"/>
      <w:r w:rsidRPr="008015C4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</w:t>
      </w:r>
      <w:r w:rsidRPr="008015C4">
        <w:rPr>
          <w:rFonts w:asciiTheme="minorHAnsi" w:hAnsiTheme="minorHAnsi" w:cstheme="minorHAnsi"/>
          <w:b/>
          <w:bCs/>
          <w:sz w:val="20"/>
          <w:szCs w:val="20"/>
          <w:shd w:val="clear" w:color="auto" w:fill="FFFFFF"/>
          <w:lang w:eastAsia="zh-CN"/>
        </w:rPr>
        <w:t>emont dróg powiatowych na terenie powiatu miechowskiego z podziałem na 3 zadania w ramach usuwania skutków zdarzeń noszących znamiona klęski żywiołowej</w:t>
      </w:r>
    </w:p>
    <w:bookmarkEnd w:id="0"/>
    <w:p w14:paraId="08AE3E5E" w14:textId="77777777" w:rsidR="008015C4" w:rsidRPr="008015C4" w:rsidRDefault="008015C4" w:rsidP="008015C4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Zad.1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1227K Rędziny Borek - Śladów w miejscowościach Kalina Wielka, Rędziny Borek w km 0+000 - 1+700;</w:t>
      </w:r>
    </w:p>
    <w:p w14:paraId="1F9B6355" w14:textId="77777777" w:rsidR="008015C4" w:rsidRPr="008015C4" w:rsidRDefault="008015C4" w:rsidP="008015C4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Zad.2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1192K Podleśna Wola – Łazy – Rzędowice w miejscowości Łazy w km 3+479 - 4+179;</w:t>
      </w:r>
    </w:p>
    <w:p w14:paraId="238C081D" w14:textId="5E3D56C4" w:rsidR="00CB6734" w:rsidRPr="008015C4" w:rsidRDefault="008015C4" w:rsidP="008015C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015C4"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  <w:t>Zad.3</w:t>
      </w:r>
      <w:r w:rsidRPr="008015C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Remont drogi powiatowej nr 1137K Boża wola – Jeżówka – Tczyca w miejscowości Tczyca w km 3+141 – 3+291</w:t>
      </w:r>
      <w:r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.</w:t>
      </w:r>
    </w:p>
    <w:p w14:paraId="6496043B" w14:textId="6D7102F9" w:rsidR="003C1988" w:rsidRPr="001D226B" w:rsidRDefault="003C1988" w:rsidP="00B4706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1D22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2D3F7F" w14:textId="77777777" w:rsidR="008C75AD" w:rsidRPr="001D226B" w:rsidRDefault="008C75AD" w:rsidP="00FD58EE">
      <w:p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</w:p>
    <w:p w14:paraId="64E9D2D6" w14:textId="77777777" w:rsidR="003C1988" w:rsidRPr="001D226B" w:rsidRDefault="00E92E8E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 xml:space="preserve">OŚWIADCZENIE </w:t>
      </w:r>
      <w:r w:rsidR="003C1988" w:rsidRPr="001D226B">
        <w:rPr>
          <w:rFonts w:asciiTheme="minorHAnsi" w:hAnsiTheme="minorHAnsi" w:cstheme="minorHAnsi"/>
          <w:b/>
          <w:sz w:val="21"/>
          <w:szCs w:val="21"/>
        </w:rPr>
        <w:t xml:space="preserve"> WYKONAWCY:</w:t>
      </w:r>
    </w:p>
    <w:p w14:paraId="794A4490" w14:textId="77777777" w:rsidR="003C1988" w:rsidRPr="001D226B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1354CF0" w14:textId="77777777" w:rsidR="003C1988" w:rsidRPr="001D226B" w:rsidRDefault="007C3380" w:rsidP="00C014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bookmarkStart w:id="1" w:name="_Hlk65756283"/>
      <w:bookmarkStart w:id="2" w:name="_Hlk60468860"/>
      <w:r w:rsidRPr="001D226B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64D55A25" w14:textId="77777777" w:rsidR="003C1988" w:rsidRPr="001D226B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7F017CE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0CE15ED" w14:textId="77777777" w:rsidR="003C1988" w:rsidRPr="001D226B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2BE1A3" w14:textId="77777777" w:rsidR="003C1988" w:rsidRPr="001D226B" w:rsidRDefault="00D75FEB" w:rsidP="008C75AD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ab/>
      </w:r>
    </w:p>
    <w:p w14:paraId="177C216E" w14:textId="77777777" w:rsidR="003C1988" w:rsidRPr="001D226B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01B37AE" w14:textId="77777777" w:rsidR="000F4D8F" w:rsidRPr="001D226B" w:rsidRDefault="000F4D8F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F33C2F5" w14:textId="77777777" w:rsidR="00A83C44" w:rsidRPr="001D226B" w:rsidRDefault="00A83C44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FCB2C68" w14:textId="77777777" w:rsidR="003C1988" w:rsidRPr="001D226B" w:rsidRDefault="00422E65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1D226B">
        <w:rPr>
          <w:rFonts w:asciiTheme="minorHAnsi" w:hAnsiTheme="minorHAnsi" w:cstheme="minorHAnsi"/>
          <w:sz w:val="21"/>
          <w:szCs w:val="21"/>
        </w:rPr>
        <w:t>:</w:t>
      </w:r>
      <w:r w:rsidR="003C1988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30739847" w14:textId="77777777" w:rsidR="00806B67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 w:rsidRPr="001D226B">
        <w:rPr>
          <w:rFonts w:asciiTheme="minorHAnsi" w:hAnsiTheme="minorHAnsi" w:cstheme="minorHAnsi"/>
          <w:sz w:val="21"/>
          <w:szCs w:val="21"/>
        </w:rPr>
        <w:t>w rozdziale VI SWZ</w:t>
      </w:r>
      <w:r w:rsidR="00806B67" w:rsidRPr="001D226B">
        <w:rPr>
          <w:rFonts w:asciiTheme="minorHAnsi" w:hAnsiTheme="minorHAnsi" w:cstheme="minorHAnsi"/>
          <w:sz w:val="16"/>
          <w:szCs w:val="16"/>
        </w:rPr>
        <w:t xml:space="preserve"> </w:t>
      </w:r>
      <w:r w:rsidRPr="001D226B">
        <w:rPr>
          <w:rFonts w:asciiTheme="minorHAnsi" w:hAnsiTheme="minorHAnsi" w:cstheme="minorHAnsi"/>
          <w:sz w:val="21"/>
          <w:szCs w:val="21"/>
        </w:rPr>
        <w:t xml:space="preserve">polegam na </w:t>
      </w:r>
      <w:r w:rsidR="00422E65" w:rsidRPr="001D226B">
        <w:rPr>
          <w:rFonts w:asciiTheme="minorHAnsi" w:hAnsiTheme="minorHAnsi" w:cstheme="minorHAnsi"/>
          <w:sz w:val="21"/>
          <w:szCs w:val="21"/>
        </w:rPr>
        <w:t>zdolnościach lub sytuacji następującego/</w:t>
      </w:r>
      <w:proofErr w:type="spellStart"/>
      <w:r w:rsidR="00422E65" w:rsidRPr="001D226B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="00422E65" w:rsidRPr="001D226B">
        <w:rPr>
          <w:rFonts w:asciiTheme="minorHAnsi" w:hAnsiTheme="minorHAnsi" w:cstheme="minorHAnsi"/>
          <w:sz w:val="21"/>
          <w:szCs w:val="21"/>
        </w:rPr>
        <w:t xml:space="preserve"> podmiotu/ów udostępniających zasoby:</w:t>
      </w:r>
      <w:r w:rsidRPr="001D226B">
        <w:rPr>
          <w:rFonts w:asciiTheme="minorHAnsi" w:hAnsiTheme="minorHAnsi" w:cstheme="minorHAnsi"/>
          <w:sz w:val="21"/>
          <w:szCs w:val="21"/>
        </w:rPr>
        <w:t xml:space="preserve"> </w:t>
      </w:r>
      <w:r w:rsidR="00B30447" w:rsidRPr="001D226B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5DA5B76E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97AD66C" w14:textId="77777777" w:rsidR="003C1988" w:rsidRPr="001D226B" w:rsidRDefault="00B3044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</w:t>
      </w:r>
      <w:r w:rsidR="003C1988" w:rsidRPr="001D226B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  <w:r w:rsidR="003C1988" w:rsidRPr="001D226B">
        <w:rPr>
          <w:rFonts w:asciiTheme="minorHAnsi" w:hAnsiTheme="minorHAnsi" w:cstheme="minorHAnsi"/>
          <w:sz w:val="21"/>
          <w:szCs w:val="21"/>
        </w:rPr>
        <w:t>w zakresie: ………………………</w:t>
      </w:r>
      <w:r w:rsidR="00D4500D" w:rsidRPr="001D226B">
        <w:rPr>
          <w:rFonts w:asciiTheme="minorHAnsi" w:hAnsiTheme="minorHAnsi" w:cstheme="minorHAnsi"/>
          <w:sz w:val="21"/>
          <w:szCs w:val="21"/>
        </w:rPr>
        <w:t>…………</w:t>
      </w:r>
    </w:p>
    <w:p w14:paraId="3880B072" w14:textId="77777777" w:rsidR="00806B67" w:rsidRPr="001D226B" w:rsidRDefault="00806B67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BFDDCA2" w14:textId="77777777" w:rsidR="00D4500D" w:rsidRPr="001D226B" w:rsidRDefault="00D4500D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>…..…………………………………………………………w zakresie: ……………………………………</w:t>
      </w:r>
    </w:p>
    <w:p w14:paraId="1505F6D1" w14:textId="77777777" w:rsidR="003C1988" w:rsidRPr="001D226B" w:rsidRDefault="00DC7C42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                       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>(wskazać podmiot i określić odpowiedni zakres</w:t>
      </w:r>
      <w:r w:rsidR="00E92E8E" w:rsidRPr="001D226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422E65" w:rsidRPr="001D226B">
        <w:rPr>
          <w:rFonts w:asciiTheme="minorHAnsi" w:hAnsiTheme="minorHAnsi" w:cstheme="minorHAnsi"/>
          <w:i/>
          <w:sz w:val="16"/>
          <w:szCs w:val="16"/>
        </w:rPr>
        <w:t>udostępnianych zasobów</w:t>
      </w:r>
      <w:r w:rsidR="003C1988" w:rsidRPr="001D226B">
        <w:rPr>
          <w:rFonts w:asciiTheme="minorHAnsi" w:hAnsiTheme="minorHAnsi" w:cstheme="minorHAnsi"/>
          <w:i/>
          <w:sz w:val="16"/>
          <w:szCs w:val="16"/>
        </w:rPr>
        <w:t xml:space="preserve"> dla wskazanego podmiotu). </w:t>
      </w:r>
    </w:p>
    <w:p w14:paraId="20DA59BD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B168C5" w14:textId="77777777" w:rsidR="008C75AD" w:rsidRPr="001D226B" w:rsidRDefault="008C75AD" w:rsidP="008C75A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Do oświadczenia dołączam:</w:t>
      </w:r>
    </w:p>
    <w:p w14:paraId="780D47D9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308A3A75" w14:textId="77777777" w:rsidR="008C75AD" w:rsidRPr="001D226B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1F16043" w14:textId="77777777" w:rsidR="003C1988" w:rsidRPr="001D226B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6406C84C" w14:textId="77777777" w:rsidR="003C1988" w:rsidRPr="001D226B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733F0344" w14:textId="77777777" w:rsidR="00D75FEB" w:rsidRPr="001D226B" w:rsidRDefault="000F4D8F" w:rsidP="000F4D8F">
      <w:pPr>
        <w:spacing w:line="360" w:lineRule="aut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sz w:val="20"/>
          <w:szCs w:val="20"/>
        </w:rPr>
        <w:t>* niepotrzebne skreślić</w:t>
      </w:r>
      <w:r w:rsidR="003C1988" w:rsidRPr="001D226B">
        <w:rPr>
          <w:rFonts w:asciiTheme="minorHAnsi" w:hAnsiTheme="minorHAnsi" w:cstheme="minorHAnsi"/>
          <w:sz w:val="20"/>
          <w:szCs w:val="20"/>
        </w:rPr>
        <w:tab/>
      </w:r>
    </w:p>
    <w:p w14:paraId="536D4AFA" w14:textId="77777777" w:rsidR="002A1244" w:rsidRPr="001D226B" w:rsidRDefault="002A1244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22E23BA7" w14:textId="77777777" w:rsidR="006B6515" w:rsidRPr="001D226B" w:rsidRDefault="006B6515" w:rsidP="002A1244">
      <w:pPr>
        <w:spacing w:after="0" w:line="360" w:lineRule="auto"/>
        <w:ind w:left="4248" w:firstLine="708"/>
        <w:rPr>
          <w:rFonts w:asciiTheme="minorHAnsi" w:hAnsiTheme="minorHAnsi" w:cstheme="minorHAnsi"/>
          <w:i/>
          <w:sz w:val="16"/>
          <w:szCs w:val="16"/>
        </w:rPr>
      </w:pPr>
    </w:p>
    <w:p w14:paraId="5C173F8C" w14:textId="77777777" w:rsidR="006B6515" w:rsidRPr="001D226B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1D226B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02EDBB73" w14:textId="77777777" w:rsidR="006B6515" w:rsidRPr="001D226B" w:rsidRDefault="006B6515" w:rsidP="006B6515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1D226B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53CD93B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669DF4" w14:textId="77777777" w:rsidR="006B6515" w:rsidRPr="001D226B" w:rsidRDefault="006B6515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226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D226B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1D226B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1D226B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0DC66B3E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00CD596" w14:textId="77777777" w:rsidR="008C75AD" w:rsidRPr="001D226B" w:rsidRDefault="008C75AD" w:rsidP="006B651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76A8779" w14:textId="77777777" w:rsidR="006B6515" w:rsidRPr="001D226B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2CDC1EB3" w14:textId="77777777" w:rsidR="006B6515" w:rsidRPr="001D226B" w:rsidRDefault="006B6515" w:rsidP="006B6515">
      <w:pPr>
        <w:spacing w:after="0" w:line="360" w:lineRule="auto"/>
        <w:ind w:left="4956"/>
        <w:rPr>
          <w:rFonts w:asciiTheme="minorHAnsi" w:hAnsiTheme="minorHAnsi" w:cstheme="minorHAnsi"/>
          <w:i/>
          <w:sz w:val="16"/>
          <w:szCs w:val="16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 xml:space="preserve">Dokument musi być podpisany kwalifikowanym podpisem </w:t>
      </w:r>
    </w:p>
    <w:p w14:paraId="778C722A" w14:textId="7236971C" w:rsidR="003C1988" w:rsidRPr="001D226B" w:rsidRDefault="006B6515" w:rsidP="008015C4">
      <w:pPr>
        <w:spacing w:after="0" w:line="360" w:lineRule="auto"/>
        <w:ind w:left="4248" w:firstLine="708"/>
        <w:rPr>
          <w:rFonts w:asciiTheme="minorHAnsi" w:hAnsiTheme="minorHAnsi" w:cstheme="minorHAnsi"/>
          <w:sz w:val="21"/>
          <w:szCs w:val="21"/>
        </w:rPr>
      </w:pPr>
      <w:r w:rsidRPr="001D226B">
        <w:rPr>
          <w:rFonts w:asciiTheme="minorHAnsi" w:hAnsiTheme="minorHAnsi" w:cstheme="minorHAnsi"/>
          <w:i/>
          <w:sz w:val="16"/>
          <w:szCs w:val="16"/>
        </w:rPr>
        <w:t>elektronicznym lub podpisem zaufanym lub osobistym</w:t>
      </w:r>
      <w:bookmarkStart w:id="3" w:name="_GoBack"/>
      <w:bookmarkEnd w:id="3"/>
    </w:p>
    <w:sectPr w:rsidR="003C1988" w:rsidRPr="001D226B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A7AD1" w14:textId="77777777" w:rsidR="00244747" w:rsidRDefault="00244747" w:rsidP="0038231F">
      <w:pPr>
        <w:spacing w:after="0" w:line="240" w:lineRule="auto"/>
      </w:pPr>
      <w:r>
        <w:separator/>
      </w:r>
    </w:p>
  </w:endnote>
  <w:endnote w:type="continuationSeparator" w:id="0">
    <w:p w14:paraId="00A4D4DA" w14:textId="77777777" w:rsidR="00244747" w:rsidRDefault="002447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7933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015C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027E494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04AE44" w14:textId="77777777" w:rsidR="00244747" w:rsidRDefault="00244747" w:rsidP="0038231F">
      <w:pPr>
        <w:spacing w:after="0" w:line="240" w:lineRule="auto"/>
      </w:pPr>
      <w:r>
        <w:separator/>
      </w:r>
    </w:p>
  </w:footnote>
  <w:footnote w:type="continuationSeparator" w:id="0">
    <w:p w14:paraId="1C244EE4" w14:textId="77777777" w:rsidR="00244747" w:rsidRDefault="002447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BF3F9" w14:textId="3401F161" w:rsidR="00DC7C42" w:rsidRPr="00AA7848" w:rsidRDefault="00DC7C42" w:rsidP="00DC7C42">
    <w:pPr>
      <w:pStyle w:val="Nagwek"/>
      <w:rPr>
        <w:rFonts w:ascii="Arial" w:hAnsi="Arial" w:cs="Arial"/>
      </w:rPr>
    </w:pPr>
    <w:r w:rsidRPr="00B8408E">
      <w:rPr>
        <w:rFonts w:ascii="Arial" w:hAnsi="Arial" w:cs="Arial"/>
      </w:rPr>
      <w:t>Nr s</w:t>
    </w:r>
    <w:r w:rsidRPr="004E66F8">
      <w:rPr>
        <w:rFonts w:ascii="Arial" w:hAnsi="Arial" w:cs="Arial"/>
      </w:rPr>
      <w:t>prawy SE.261</w:t>
    </w:r>
    <w:r w:rsidR="005E5449" w:rsidRPr="004E66F8">
      <w:rPr>
        <w:rFonts w:ascii="Arial" w:hAnsi="Arial" w:cs="Arial"/>
      </w:rPr>
      <w:t>.</w:t>
    </w:r>
    <w:r w:rsidR="004E66F8" w:rsidRPr="004E66F8">
      <w:rPr>
        <w:rFonts w:ascii="Arial" w:hAnsi="Arial" w:cs="Arial"/>
      </w:rPr>
      <w:t>1</w:t>
    </w:r>
    <w:r w:rsidR="008015C4">
      <w:rPr>
        <w:rFonts w:ascii="Arial" w:hAnsi="Arial" w:cs="Arial"/>
      </w:rPr>
      <w:t>7</w:t>
    </w:r>
    <w:r w:rsidR="005E5449" w:rsidRPr="004E66F8">
      <w:rPr>
        <w:rFonts w:ascii="Arial" w:hAnsi="Arial" w:cs="Arial"/>
      </w:rPr>
      <w:t>.</w:t>
    </w:r>
    <w:r w:rsidRPr="004E66F8">
      <w:rPr>
        <w:rFonts w:ascii="Arial" w:hAnsi="Arial" w:cs="Arial"/>
      </w:rPr>
      <w:t>202</w:t>
    </w:r>
    <w:r w:rsidR="008015C4">
      <w:rPr>
        <w:rFonts w:ascii="Arial" w:hAnsi="Arial" w:cs="Arial"/>
      </w:rPr>
      <w:t>4</w:t>
    </w:r>
  </w:p>
  <w:p w14:paraId="26AB42EB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F9F"/>
    <w:rsid w:val="0001708A"/>
    <w:rsid w:val="00025C8D"/>
    <w:rsid w:val="00026882"/>
    <w:rsid w:val="000303EE"/>
    <w:rsid w:val="000315E7"/>
    <w:rsid w:val="00035292"/>
    <w:rsid w:val="0003632E"/>
    <w:rsid w:val="000378E7"/>
    <w:rsid w:val="000714EE"/>
    <w:rsid w:val="0007367D"/>
    <w:rsid w:val="00073C3D"/>
    <w:rsid w:val="0008024C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84FB8"/>
    <w:rsid w:val="001902D2"/>
    <w:rsid w:val="00194B8D"/>
    <w:rsid w:val="001B6D7C"/>
    <w:rsid w:val="001C6945"/>
    <w:rsid w:val="001D103F"/>
    <w:rsid w:val="001D226B"/>
    <w:rsid w:val="001D5795"/>
    <w:rsid w:val="001F027E"/>
    <w:rsid w:val="002001C8"/>
    <w:rsid w:val="00203A40"/>
    <w:rsid w:val="00210A9E"/>
    <w:rsid w:val="002168A8"/>
    <w:rsid w:val="00244747"/>
    <w:rsid w:val="00255142"/>
    <w:rsid w:val="00256CEC"/>
    <w:rsid w:val="00262D61"/>
    <w:rsid w:val="00275AEB"/>
    <w:rsid w:val="00290B01"/>
    <w:rsid w:val="00296A9A"/>
    <w:rsid w:val="002A1244"/>
    <w:rsid w:val="002B0E39"/>
    <w:rsid w:val="002B1E72"/>
    <w:rsid w:val="002B7675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41E"/>
    <w:rsid w:val="003D761C"/>
    <w:rsid w:val="003F024C"/>
    <w:rsid w:val="0040704E"/>
    <w:rsid w:val="00420FA7"/>
    <w:rsid w:val="00422E65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6F8"/>
    <w:rsid w:val="004F23F7"/>
    <w:rsid w:val="004F40EF"/>
    <w:rsid w:val="004F41ED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5449"/>
    <w:rsid w:val="00611B1D"/>
    <w:rsid w:val="00634311"/>
    <w:rsid w:val="0069721E"/>
    <w:rsid w:val="006A3A1F"/>
    <w:rsid w:val="006A52B6"/>
    <w:rsid w:val="006B6515"/>
    <w:rsid w:val="006B7416"/>
    <w:rsid w:val="006D33B3"/>
    <w:rsid w:val="006D77D0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3380"/>
    <w:rsid w:val="007C53D5"/>
    <w:rsid w:val="007D5B61"/>
    <w:rsid w:val="007E2F69"/>
    <w:rsid w:val="008015C4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45B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54640"/>
    <w:rsid w:val="00A75906"/>
    <w:rsid w:val="00A77786"/>
    <w:rsid w:val="00A83C44"/>
    <w:rsid w:val="00AA099D"/>
    <w:rsid w:val="00AA7848"/>
    <w:rsid w:val="00AB572E"/>
    <w:rsid w:val="00AE6FF2"/>
    <w:rsid w:val="00AF250B"/>
    <w:rsid w:val="00B0088C"/>
    <w:rsid w:val="00B13877"/>
    <w:rsid w:val="00B15219"/>
    <w:rsid w:val="00B15FD3"/>
    <w:rsid w:val="00B30447"/>
    <w:rsid w:val="00B34079"/>
    <w:rsid w:val="00B439C9"/>
    <w:rsid w:val="00B4494B"/>
    <w:rsid w:val="00B47069"/>
    <w:rsid w:val="00B52F20"/>
    <w:rsid w:val="00B8005E"/>
    <w:rsid w:val="00B8408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6734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05FA"/>
    <w:rsid w:val="00F24FD4"/>
    <w:rsid w:val="00F27362"/>
    <w:rsid w:val="00F365F2"/>
    <w:rsid w:val="00F43919"/>
    <w:rsid w:val="00F61FF7"/>
    <w:rsid w:val="00F6766C"/>
    <w:rsid w:val="00F82AF4"/>
    <w:rsid w:val="00F863C4"/>
    <w:rsid w:val="00F97C43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36FC76"/>
  <w15:docId w15:val="{153FEFFF-E6CB-4844-89F7-7BA615E7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2629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</cp:lastModifiedBy>
  <cp:revision>10</cp:revision>
  <cp:lastPrinted>2023-03-27T07:54:00Z</cp:lastPrinted>
  <dcterms:created xsi:type="dcterms:W3CDTF">2023-02-22T13:15:00Z</dcterms:created>
  <dcterms:modified xsi:type="dcterms:W3CDTF">2024-09-12T09:56:00Z</dcterms:modified>
</cp:coreProperties>
</file>